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Exhibit 3-1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MATCH a structure below to each of the following descriptions and place the letter corresponding to the structure in the blank.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53"/>
                <w:sz w:val="22"/>
                <w:szCs w:val="22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64.25pt;width:404.25pt">
                  <v:imagedata r:id="rId4" o:title=""/>
                </v:shape>
              </w:pict>
            </w:r>
          </w:p>
        </w:tc>
      </w:tr>
    </w:tbl>
    <w:p>
      <w:pPr>
        <w:shd w:val="clear" w:color="auto" w:fill="FFFFFF"/>
        <w:bidi w:val="0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is an amino aldehyde.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is an aromatic ketone.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is a tertiary chloride.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is a cyclic alkane with two cis methyl groups.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Circle and name each functional group in the following structure.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8"/>
                <w:sz w:val="22"/>
                <w:szCs w:val="22"/>
                <w:bdr w:val="nil"/>
                <w:rtl w:val="0"/>
              </w:rPr>
              <w:pict>
                <v:shape id="_x0000_i1027" type="#_x0000_t75" style="height:138.75pt;width:201.75pt">
                  <v:imagedata r:id="rId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51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1"/>
                    </w:rPr>
                    <w:pict>
                      <v:shape id="_x0000_i1028" type="#_x0000_t75" style="height:132.75pt;width:259.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Exhibit 3-2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Label the indicated atoms in the structure below as 1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°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2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°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3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°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or 4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°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3"/>
                <w:sz w:val="22"/>
                <w:szCs w:val="22"/>
                <w:bdr w:val="nil"/>
                <w:rtl w:val="0"/>
              </w:rPr>
              <w:pict>
                <v:shape id="_x0000_i1029" type="#_x0000_t75" style="height:123.75pt;width:200.25pt">
                  <v:imagedata r:id="rId7" o:title=""/>
                </v:shape>
              </w:pict>
            </w:r>
          </w:p>
        </w:tc>
      </w:tr>
    </w:tbl>
    <w:p>
      <w:pPr>
        <w:shd w:val="clear" w:color="auto" w:fill="FFFFFF"/>
        <w:bidi w:val="0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Refer to Exhibit 3-2. The atom at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Refer to Exhibit 3-2. The atom at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Refer to Exhibit 3-2. The atom at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Refer to Exhibit 3-2. The atom at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Exhibit 3-3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Label the following pairs of compounds as: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4"/>
              <w:gridCol w:w="82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</w:t>
                  </w:r>
                </w:p>
              </w:tc>
              <w:tc>
                <w:tcPr>
                  <w:tcW w:w="826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identical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</w:t>
                  </w:r>
                </w:p>
              </w:tc>
              <w:tc>
                <w:tcPr>
                  <w:tcW w:w="826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constitutional isomers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  <w:tc>
                <w:tcPr>
                  <w:tcW w:w="826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</w:t>
                  </w:r>
                </w:p>
              </w:tc>
            </w:tr>
          </w:tbl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Place the letter of the correct answer in the blank.</w:t>
            </w:r>
          </w:p>
        </w:tc>
      </w:tr>
    </w:tbl>
    <w:p>
      <w:pPr>
        <w:shd w:val="clear" w:color="auto" w:fill="FFFFFF"/>
        <w:bidi w:val="0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_____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9"/>
                <w:sz w:val="22"/>
                <w:szCs w:val="22"/>
                <w:bdr w:val="nil"/>
                <w:rtl w:val="0"/>
              </w:rPr>
              <w:pict>
                <v:shape id="_x0000_i1030" type="#_x0000_t75" style="height:60pt;width:143.25pt">
                  <v:imagedata r:id="rId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_____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2"/>
                <w:sz w:val="22"/>
                <w:szCs w:val="22"/>
                <w:bdr w:val="nil"/>
                <w:rtl w:val="0"/>
              </w:rPr>
              <w:pict>
                <v:shape id="_x0000_i1031" type="#_x0000_t75" style="height:72.75pt;width:202.5pt">
                  <v:imagedata r:id="rId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_____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6"/>
                <w:sz w:val="22"/>
                <w:szCs w:val="22"/>
                <w:bdr w:val="nil"/>
                <w:rtl w:val="0"/>
              </w:rPr>
              <w:pict>
                <v:shape id="_x0000_i1032" type="#_x0000_t75" style="height:47.25pt;width:190.5pt">
                  <v:imagedata r:id="rId1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IUPAC Naming Instructions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: Provide proper IUPAC names.</w:t>
            </w:r>
          </w:p>
        </w:tc>
      </w:tr>
    </w:tbl>
    <w:p>
      <w:pPr>
        <w:shd w:val="clear" w:color="auto" w:fill="FFFFFF"/>
        <w:bidi w:val="0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Name: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CH(CH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C(CH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3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5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4-ethyl-2,2,7-trimethyloctane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Name: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4"/>
                <w:sz w:val="22"/>
                <w:szCs w:val="22"/>
                <w:bdr w:val="nil"/>
                <w:rtl w:val="0"/>
              </w:rPr>
              <w:pict>
                <v:shape id="_x0000_i1033" type="#_x0000_t75" style="height:64.5pt;width:133.5pt">
                  <v:imagedata r:id="rId1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7"/>
              <w:gridCol w:w="76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7-bromo-3-ethyl-2,2,5,5-tetramethyloctane or 2-bromo-6-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tert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-butyl-4,4-dimethyloctane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Name: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7"/>
                <w:sz w:val="22"/>
                <w:szCs w:val="22"/>
                <w:bdr w:val="nil"/>
                <w:rtl w:val="0"/>
              </w:rPr>
              <w:pict>
                <v:shape id="_x0000_i1034" type="#_x0000_t75" style="height:67.5pt;width:120pt">
                  <v:imagedata r:id="rId12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4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5-isopropyl-3-methyloctane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Name: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0"/>
                <w:sz w:val="22"/>
                <w:szCs w:val="22"/>
                <w:bdr w:val="nil"/>
                <w:rtl w:val="0"/>
              </w:rPr>
              <w:pict>
                <v:shape id="_x0000_i1035" type="#_x0000_t75" style="height:71.25pt;width:107.25pt">
                  <v:imagedata r:id="rId1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4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5-ethyl-3,4-dimethyloctane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Drawing Instructions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: Draw skeletal structures corresponding to each of the given names.</w:t>
            </w:r>
          </w:p>
        </w:tc>
      </w:tr>
    </w:tbl>
    <w:p>
      <w:pPr>
        <w:shd w:val="clear" w:color="auto" w:fill="FFFFFF"/>
        <w:bidi w:val="0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Draw: 6-ethyl-4-isopropyldecane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2"/>
                    </w:rPr>
                    <w:pict>
                      <v:shape id="_x0000_i1036" type="#_x0000_t75" style="height:63.75pt;width:129pt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Draw: 2-fluoro-3-methylpentane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0"/>
                    </w:rPr>
                    <w:pict>
                      <v:shape id="_x0000_i1037" type="#_x0000_t75" style="height:51.75pt;width:48.7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Draw: 4-(2,2-dibromoethyl)-3,5-dichloroheptane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0"/>
                    </w:rPr>
                    <w:pict>
                      <v:shape id="_x0000_i1038" type="#_x0000_t75" style="height:92.25pt;width:105.75pt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Exhibit 3-4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Experiments have shown that for 1,2-dichloroethane, ClCH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Cl, in carbon tetrachloride solution at 25 °C, 70% of the molecules are in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anti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30% are in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gauche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conformation.</w:t>
            </w:r>
          </w:p>
        </w:tc>
      </w:tr>
    </w:tbl>
    <w:p>
      <w:pPr>
        <w:shd w:val="clear" w:color="auto" w:fill="FFFFFF"/>
        <w:bidi w:val="0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Refer to Exhibit 3-4. Draw a Newman projection of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anti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conformation of 1,2-dichloroethane.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2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4"/>
                    </w:rPr>
                    <w:pict>
                      <v:shape id="_x0000_i1039" type="#_x0000_t75" style="height:75.75pt;width:63.75pt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Refer to Exhibit 3-4. Draw a Newman projection of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gauche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conformation of 1,2-dichloroethane. Explain why the majority of the molecules are not in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gauche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conformation.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16"/>
              <w:gridCol w:w="77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7"/>
                    </w:rPr>
                    <w:pict>
                      <v:shape id="_x0000_i1040" type="#_x0000_t75" style="height:78.75pt;width:66pt">
                        <v:imagedata r:id="rId1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gauche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conformation is a higher energy state than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anti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conformation due to the torsional strain caused by the close proximity of the two chlorine atoms.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Exhibit 3-5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Cipro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®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(Ciprofloxacin) is a synthetic broad spectrum antibacterial agent. It was most recently in the news as the antibiotic of choice for the treatment of anthrax. The structure of Cipro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®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shown below.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3"/>
                <w:sz w:val="22"/>
                <w:szCs w:val="22"/>
                <w:bdr w:val="nil"/>
                <w:rtl w:val="0"/>
              </w:rPr>
              <w:pict>
                <v:shape id="_x0000_i1041" type="#_x0000_t75" style="height:104.25pt;width:211.5pt">
                  <v:imagedata r:id="rId19" o:title=""/>
                </v:shape>
              </w:pict>
            </w:r>
          </w:p>
        </w:tc>
      </w:tr>
    </w:tbl>
    <w:p>
      <w:pPr>
        <w:shd w:val="clear" w:color="auto" w:fill="FFFFFF"/>
        <w:bidi w:val="0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Refer to Exhibit 3-5.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Circle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the functional groups in the Cipro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®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representation above.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9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03"/>
                    </w:rPr>
                    <w:pict>
                      <v:shape id="_x0000_i1042" type="#_x0000_t75" style="height:114.75pt;width:195.75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Exhibit 3-6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Predict the hybridization of the indicated atoms in Cipro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®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04"/>
                <w:sz w:val="22"/>
                <w:szCs w:val="22"/>
                <w:bdr w:val="nil"/>
                <w:rtl w:val="0"/>
              </w:rPr>
              <w:pict>
                <v:shape id="_x0000_i1043" type="#_x0000_t75" style="height:114.75pt;width:194.25pt">
                  <v:imagedata r:id="rId21" o:title=""/>
                </v:shape>
              </w:pict>
            </w:r>
          </w:p>
        </w:tc>
      </w:tr>
    </w:tbl>
    <w:p>
      <w:pPr>
        <w:shd w:val="clear" w:color="auto" w:fill="FFFFFF"/>
        <w:bidi w:val="0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Refer to Exhibit 3-6. The hybridization of this nitrogen atom (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is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Refer to Exhibit 3-6. The hybridization of this carbon atom (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is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Refer to Exhibit 3-6. The hybridization of this carbon atom (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is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Put a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box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around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most polar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bond in Cipro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®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based on electronegativity values.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7"/>
                <w:sz w:val="22"/>
                <w:szCs w:val="22"/>
                <w:bdr w:val="nil"/>
                <w:rtl w:val="0"/>
              </w:rPr>
              <w:pict>
                <v:shape id="_x0000_i1044" type="#_x0000_t75" style="height:108pt;width:214.5pt">
                  <v:imagedata r:id="rId22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5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2"/>
                    </w:rPr>
                    <w:pict>
                      <v:shape id="_x0000_i1045" type="#_x0000_t75" style="height:104.25pt;width:177.75pt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Name the following hydrocarbon.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position w:val="-92"/>
              </w:rPr>
              <w:pict>
                <v:shape id="_x0000_i1046" type="#_x0000_t75" style="height:104.25pt;width:147.75pt">
                  <v:imagedata r:id="rId2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7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2,3-dimethylbutane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Sight along the C2-C3 bond of 2-methylbutane.</w:t>
            </w:r>
          </w:p>
        </w:tc>
      </w:tr>
    </w:tbl>
    <w:p>
      <w:pPr>
        <w:shd w:val="clear" w:color="auto" w:fill="FFFFFF"/>
        <w:bidi w:val="0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many eclipsed conformations can be drawn?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Draw the staggered conformations.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65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3"/>
                    </w:rPr>
                    <w:pict>
                      <v:shape id="_x0000_i1047" type="#_x0000_t75" style="height:95.25pt;width:329.25pt">
                        <v:imagedata r:id="rId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Arrange the following conformation from lowest to highest energy.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0"/>
                <w:sz w:val="22"/>
                <w:szCs w:val="22"/>
                <w:bdr w:val="nil"/>
                <w:rtl w:val="0"/>
              </w:rPr>
              <w:pict>
                <v:shape id="_x0000_i1048" type="#_x0000_t75" style="height:100.5pt;width:396pt">
                  <v:imagedata r:id="rId2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75"/>
              <w:gridCol w:w="76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17"/>
                    </w:rPr>
                    <w:pict>
                      <v:shape id="_x0000_i1049" type="#_x0000_t75" style="height:129pt;width:383.25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your energy order from lowest to highest.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16"/>
              <w:gridCol w:w="77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The lowest energy conformation of those shown is the one staggered conformation. Of the two eclipsed conformations given, the one in which there is one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50" type="#_x0000_t75" style="height:24.75pt;width:84pt">
                        <v:imagedata r:id="rId2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eclipsed interaction (energy cost: 11 kJ/mol) and one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51" type="#_x0000_t75" style="height:24.75pt;width:69pt">
                        <v:imagedata r:id="rId2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eclipsed interaction (energy cost: 6.0 kJ/mol) and one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52" type="#_x0000_t75" style="height:24.75pt;width:54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eclipsed interaction(energy cost: 4 kJ/mol, for a total energy cost of 11 kJ/mol + 6 kJ/mol + 4 kJ/mol = 21 kJ/mol) will be higher than the one in which there are three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53" type="#_x0000_t75" style="height:24.75pt;width:69pt">
                        <v:imagedata r:id="rId2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eclipsed interactions (energy cost: 6.0 kJ/mol x 3 = 18 kJ/mol).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Draw at least four isomers with molecular formula given below.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69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There are seven total isomers, four alcohols and three ethers.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5"/>
                    </w:rPr>
                    <w:pict>
                      <v:shape id="_x0000_i1054" type="#_x0000_t75" style="height:136.5pt;width:348pt">
                        <v:imagedata r:id="rId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functional groups if bonded to a three-carbon chain would have the largest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– charge?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92"/>
              <w:gridCol w:w="220"/>
              <w:gridCol w:w="9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alcohol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phosphate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sulfide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functional groups contains a carbonyl group?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ketone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carboxylic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contain a carbonyl group.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many isomeric chloroalkanes have the molecular formula shown below?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9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Cl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510"/>
              <w:gridCol w:w="220"/>
              <w:gridCol w:w="5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following alkyl group were attached to a cyclohexane ring,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position w:val="-89"/>
              </w:rPr>
              <w:pict>
                <v:shape id="_x0000_i1055" type="#_x0000_t75" style="height:101.25pt;width:119.25pt">
                  <v:imagedata r:id="rId32" o:title=""/>
                </v:shape>
              </w:pic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group would be named as: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06"/>
              <w:gridCol w:w="220"/>
              <w:gridCol w:w="12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butyl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isobutyl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-butyl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tert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-butyl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alkanes would have the highest boiling point?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1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heptane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2-methylhexane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2,3,-dimethylpentane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2,2,3-trimethylbutane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have the same molar mass and would have about the same boiling point.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p>
      <w:pPr>
        <w:bidi w:val="0"/>
      </w:pPr>
    </w:p>
    <w:sectPr>
      <w:headerReference w:type="default" r:id="rId33"/>
      <w:footerReference w:type="default" r:id="rId34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56"/>
      <w:gridCol w:w="5324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Cengage Learning Testing, 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Chapter 03 - Organic Compounds: Alkanes and Their Stereochemistry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header" Target="header1.xml" /><Relationship Id="rId34" Type="http://schemas.openxmlformats.org/officeDocument/2006/relationships/footer" Target="footer1.xml" /><Relationship Id="rId35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03 - Organic Compounds: Alkanes and Their Stereochemistry</dc:title>
  <cp:revision>0</cp:revision>
</cp:coreProperties>
</file>